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Ridgedale Local Schools: Food Services Evaluation &amp; Goal-Setting Form</w:t>
      </w:r>
      <w:r w:rsidDel="00000000" w:rsidR="00000000" w:rsidRPr="00000000">
        <w:rPr>
          <w:rtl w:val="0"/>
        </w:rPr>
      </w:r>
    </w:p>
    <w:sdt>
      <w:sdtPr>
        <w:lock w:val="contentLocked"/>
        <w:id w:val="958267346"/>
        <w:tag w:val="goog_rdk_0"/>
      </w:sdtPr>
      <w:sdtContent>
        <w:tbl>
          <w:tblPr>
            <w:tblStyle w:val="Table1"/>
            <w:tblW w:w="864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5700"/>
            <w:gridCol w:w="2940"/>
            <w:tblGridChange w:id="0">
              <w:tblGrid>
                <w:gridCol w:w="5700"/>
                <w:gridCol w:w="294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Employee Name: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Date: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Evaluator: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School Year</w:t>
                </w:r>
              </w:p>
            </w:tc>
          </w:tr>
        </w:tbl>
      </w:sdtContent>
    </w:sdt>
    <w:p w:rsidR="00000000" w:rsidDel="00000000" w:rsidP="00000000" w:rsidRDefault="00000000" w:rsidRPr="00000000" w14:paraId="00000006">
      <w:pPr>
        <w:pStyle w:val="Heading3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pStyle w:val="Heading3"/>
        <w:spacing w:before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pStyle w:val="Heading3"/>
        <w:spacing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 Food Safety &amp; Sanitation</w:t>
      </w:r>
    </w:p>
    <w:tbl>
      <w:tblPr>
        <w:tblStyle w:val="Table3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17"/>
        <w:gridCol w:w="1472"/>
        <w:gridCol w:w="1472"/>
        <w:gridCol w:w="1527"/>
        <w:gridCol w:w="2268"/>
        <w:tblGridChange w:id="0">
          <w:tblGrid>
            <w:gridCol w:w="2117"/>
            <w:gridCol w:w="1472"/>
            <w:gridCol w:w="1472"/>
            <w:gridCol w:w="1527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proper food handling and storage procedures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personal hygiene when working around food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Keeps kitchen, serving areas, and equipment clean student and school records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Observes expiration dates and proper labeling of food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health and safety regulations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spacing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Food Preparation &amp; Service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Prepares meals according to menu and recipes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Serves food efficiently and in a timely manner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Monitors portion sizes and follows dietary guidelines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Adapts to special dietary needs and requests appropriately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Inventory &amp; Record Keeping</w:t>
      </w:r>
    </w:p>
    <w:tbl>
      <w:tblPr>
        <w:tblStyle w:val="Table5"/>
        <w:tblW w:w="88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1455"/>
        <w:gridCol w:w="1455"/>
        <w:gridCol w:w="1530"/>
        <w:gridCol w:w="2250"/>
        <w:tblGridChange w:id="0">
          <w:tblGrid>
            <w:gridCol w:w="2160"/>
            <w:gridCol w:w="1455"/>
            <w:gridCol w:w="1455"/>
            <w:gridCol w:w="1530"/>
            <w:gridCol w:w="22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Monitors inventory levels and reports shortage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Properly stores and rotates food items (FIFO – First In, First Out)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accurate production records and logs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Submits required reports on time (meal counts, waste, etc.)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pStyle w:val="Heading3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 Customer Service &amp; Professionalism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Treats students, staff, and visitors respectfully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Responds politely and efficiently to requests and concerns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a positive attitude and teamwork with co-workers and supervisors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school policies and professional conduct standards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pStyle w:val="Heading3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 Attendance &amp; Reliability</w:t>
      </w:r>
    </w:p>
    <w:tbl>
      <w:tblPr>
        <w:tblStyle w:val="Table7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35"/>
        <w:gridCol w:w="1425"/>
        <w:gridCol w:w="1425"/>
        <w:gridCol w:w="1500"/>
        <w:gridCol w:w="2280"/>
        <w:tblGridChange w:id="0">
          <w:tblGrid>
            <w:gridCol w:w="2235"/>
            <w:gridCol w:w="1425"/>
            <w:gridCol w:w="1425"/>
            <w:gridCol w:w="1500"/>
            <w:gridCol w:w="22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Arrives on time and maintains regular attendance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Completes assigned duties without excessive supervision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Demonstrates reliability and privacy in handling urgent tasks and deadlines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pStyle w:val="Heading3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 Training, Compliance, &amp; Growth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Attends/completes required training sessions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certifications as required (food handler, ServSafe, etc.)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Complies with federal, state, and district regulations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Seeks opportunities to improve skills and efficiency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Section 2: Goal Setting</w:t>
      </w:r>
    </w:p>
    <w:p w:rsidR="00000000" w:rsidDel="00000000" w:rsidP="00000000" w:rsidRDefault="00000000" w:rsidRPr="00000000" w14:paraId="000000B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Timeline /      Target Date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pStyle w:val="Heading2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pStyle w:val="Heading2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Mid-Year Check-In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D6">
      <w:pPr>
        <w:pStyle w:val="Heading2"/>
        <w:spacing w:before="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95wqmf7v9e96" w:id="0"/>
      <w:bookmarkEnd w:id="0"/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3">
      <w:pPr>
        <w:pStyle w:val="Heading2"/>
        <w:rPr>
          <w:rFonts w:ascii="Arial" w:cs="Arial" w:eastAsia="Arial" w:hAnsi="Arial"/>
          <w:sz w:val="22"/>
          <w:szCs w:val="22"/>
        </w:rPr>
      </w:pPr>
      <w:bookmarkStart w:colFirst="0" w:colLast="0" w:name="_heading=h.vw2fs8jmeqfy" w:id="1"/>
      <w:bookmarkEnd w:id="1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Final Evaluation</w:t>
      </w:r>
    </w:p>
    <w:sdt>
      <w:sdtPr>
        <w:lock w:val="contentLocked"/>
        <w:id w:val="1642290084"/>
        <w:tag w:val="goog_rdk_1"/>
      </w:sdtPr>
      <w:sdtContent>
        <w:tbl>
          <w:tblPr>
            <w:tblStyle w:val="Table13"/>
            <w:tblW w:w="8850.0" w:type="dxa"/>
            <w:jc w:val="left"/>
            <w:tblLayout w:type="fixed"/>
            <w:tblLook w:val="0400"/>
          </w:tblPr>
          <w:tblGrid>
            <w:gridCol w:w="1470"/>
            <w:gridCol w:w="4260"/>
            <w:gridCol w:w="3120"/>
            <w:tblGridChange w:id="0">
              <w:tblGrid>
                <w:gridCol w:w="1470"/>
                <w:gridCol w:w="4260"/>
                <w:gridCol w:w="31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0E4">
                <w:pPr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Date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0E5">
                <w:pPr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Progress Toward Goals</w:t>
                </w:r>
              </w:p>
              <w:p w:rsidR="00000000" w:rsidDel="00000000" w:rsidP="00000000" w:rsidRDefault="00000000" w:rsidRPr="00000000" w14:paraId="000000E6">
                <w:pPr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0E7">
                <w:pPr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Notes / Adjustments</w:t>
                </w:r>
              </w:p>
            </w:tc>
          </w:tr>
        </w:tbl>
      </w:sdtContent>
    </w:sdt>
    <w:p w:rsidR="00000000" w:rsidDel="00000000" w:rsidP="00000000" w:rsidRDefault="00000000" w:rsidRPr="00000000" w14:paraId="000000E8">
      <w:pPr>
        <w:pStyle w:val="Heading2"/>
        <w:spacing w:before="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x6wn9xnth0q6" w:id="2"/>
      <w:bookmarkEnd w:id="2"/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5">
      <w:pPr>
        <w:pStyle w:val="Heading2"/>
        <w:rPr/>
      </w:pPr>
      <w:bookmarkStart w:colFirst="0" w:colLast="0" w:name="_heading=h.7d7hjviudwgj" w:id="3"/>
      <w:bookmarkEnd w:id="3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AOj+8Wlan8jIHH450Hs+lGJS3A==">CgMxLjAaHwoBMBIaChgICVIUChJ0YWJsZS54bzNtenhveG53bGcaHwoBMRIaChgICVIUChJ0YWJsZS53OXdkcjhmMTZlaDEyDmguOTV3cW1mN3Y5ZTk2Mg5oLnZ3MmZzOGptZXFmeTIOaC54NnduOXhudGgwcTYyDmguN2Q3aGp2aXVkd2dqOAByITFmUGF0bXZrb0ZCM1p1VzFwZXlEU0xxc1ZTaWUzbHR0bA==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2025-11-11T22:29:00Z</dcterms:created>
  <dc:creator>python-docx</dc:creator>
</cp:coreProperties>
</file>