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0" w:line="24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Ridgedale Local Schools: School Bus Driver Evaluation &amp; Goal-Setting Form</w:t>
      </w:r>
    </w:p>
    <w:sdt>
      <w:sdtPr>
        <w:lock w:val="contentLocked"/>
        <w:id w:val="720572735"/>
        <w:tag w:val="goog_rdk_0"/>
      </w:sdtPr>
      <w:sdtContent>
        <w:tbl>
          <w:tblPr>
            <w:tblStyle w:val="Table1"/>
            <w:tblW w:w="864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5700"/>
            <w:gridCol w:w="2940"/>
            <w:tblGridChange w:id="0">
              <w:tblGrid>
                <w:gridCol w:w="5700"/>
                <w:gridCol w:w="294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2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Employee Name: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3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Date: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4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Evaluator: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5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School Year</w:t>
                </w:r>
              </w:p>
            </w:tc>
          </w:tr>
        </w:tbl>
      </w:sdtContent>
    </w:sdt>
    <w:p w:rsidR="00000000" w:rsidDel="00000000" w:rsidP="00000000" w:rsidRDefault="00000000" w:rsidRPr="00000000" w14:paraId="00000006">
      <w:pPr>
        <w:pStyle w:val="Heading3"/>
        <w:spacing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Rating Scale</w:t>
      </w:r>
    </w:p>
    <w:tbl>
      <w:tblPr>
        <w:tblStyle w:val="Table2"/>
        <w:tblW w:w="8640.0" w:type="dxa"/>
        <w:jc w:val="left"/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 – Exceeds Expectations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Consistently goes above and beyond expectations in this area.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– Meets Expectations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Consistently meets the standard with quality performance.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 – Needs Improvement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Sometimes meets expectations; needs additional consistency or support.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 – Unsatisfactory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Fails to meet expectations in this area; immediate improvement required.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Not applicable or not observed.</w:t>
            </w:r>
          </w:p>
        </w:tc>
      </w:tr>
    </w:tbl>
    <w:p w:rsidR="00000000" w:rsidDel="00000000" w:rsidP="00000000" w:rsidRDefault="00000000" w:rsidRPr="00000000" w14:paraId="00000011">
      <w:pPr>
        <w:pStyle w:val="Heading3"/>
        <w:spacing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Section 1: Professional Responsibilities</w:t>
      </w:r>
    </w:p>
    <w:p w:rsidR="00000000" w:rsidDel="00000000" w:rsidP="00000000" w:rsidRDefault="00000000" w:rsidRPr="00000000" w14:paraId="00000012">
      <w:pPr>
        <w:pStyle w:val="Heading3"/>
        <w:spacing w:before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1. Safety Practices</w:t>
      </w:r>
    </w:p>
    <w:tbl>
      <w:tblPr>
        <w:tblStyle w:val="Table3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17"/>
        <w:gridCol w:w="1472"/>
        <w:gridCol w:w="1472"/>
        <w:gridCol w:w="1527"/>
        <w:gridCol w:w="2268"/>
        <w:tblGridChange w:id="0">
          <w:tblGrid>
            <w:gridCol w:w="2117"/>
            <w:gridCol w:w="1472"/>
            <w:gridCol w:w="1472"/>
            <w:gridCol w:w="1527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Conducts and documents pre-trip and post-trip inspections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Follows all traffic laws and district safety policies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Loads and unloads students safely at designated stops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Ensures students remain seated and follow safety rules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Reports all incidents, hazards, and mechanical issues promptly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Keeps route sheets and seating charts current and accurate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Maintains emergency equipment (first aid kit, fire extinguisher, etc.)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pStyle w:val="Heading3"/>
        <w:spacing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2. Student Management</w:t>
      </w:r>
    </w:p>
    <w:tbl>
      <w:tblPr>
        <w:tblStyle w:val="Table4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9"/>
        <w:gridCol w:w="1463"/>
        <w:gridCol w:w="1463"/>
        <w:gridCol w:w="1513"/>
        <w:gridCol w:w="2268"/>
        <w:tblGridChange w:id="0">
          <w:tblGrid>
            <w:gridCol w:w="2149"/>
            <w:gridCol w:w="1463"/>
            <w:gridCol w:w="1463"/>
            <w:gridCol w:w="1513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Interacts with students in a calm and respectful manner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Enforces bus rules fairly and consistently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Addresses misbehavior promptly and appropriately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Follows district discipline procedures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Promotes a safe, positive, and welcoming bus environment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Updates and maintains a current seating chart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pStyle w:val="Heading3"/>
        <w:spacing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3. Attendance &amp; Punctuality</w:t>
      </w:r>
    </w:p>
    <w:tbl>
      <w:tblPr>
        <w:tblStyle w:val="Table5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2"/>
        <w:gridCol w:w="1459"/>
        <w:gridCol w:w="1459"/>
        <w:gridCol w:w="1508"/>
        <w:gridCol w:w="2268"/>
        <w:tblGridChange w:id="0">
          <w:tblGrid>
            <w:gridCol w:w="2162"/>
            <w:gridCol w:w="1459"/>
            <w:gridCol w:w="1459"/>
            <w:gridCol w:w="150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Arrives on time for routes, trips, and assignments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Completes routes according to assigned schedules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Provides advance notice for absences or delays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Demonstrates dependable attendance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pStyle w:val="Heading3"/>
        <w:spacing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4. Vehicle Care &amp; Maintenance</w:t>
      </w:r>
    </w:p>
    <w:tbl>
      <w:tblPr>
        <w:tblStyle w:val="Table6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4"/>
        <w:gridCol w:w="1422"/>
        <w:gridCol w:w="1566"/>
        <w:gridCol w:w="1456"/>
        <w:gridCol w:w="2268"/>
        <w:tblGridChange w:id="0">
          <w:tblGrid>
            <w:gridCol w:w="2144"/>
            <w:gridCol w:w="1422"/>
            <w:gridCol w:w="1566"/>
            <w:gridCol w:w="1456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Keeps bus clean and orderly</w:t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Reports maintenance needs promptly and accurately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Maintains fuel and operational checks as required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Demonstrates pride and care in the vehicle’s appearance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pStyle w:val="Heading3"/>
        <w:spacing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5. Professionalism &amp; Conduct</w:t>
      </w:r>
    </w:p>
    <w:tbl>
      <w:tblPr>
        <w:tblStyle w:val="Table7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40"/>
        <w:gridCol w:w="1418"/>
        <w:gridCol w:w="1418"/>
        <w:gridCol w:w="1422"/>
        <w:gridCol w:w="2358"/>
        <w:tblGridChange w:id="0">
          <w:tblGrid>
            <w:gridCol w:w="2240"/>
            <w:gridCol w:w="1418"/>
            <w:gridCol w:w="1418"/>
            <w:gridCol w:w="1422"/>
            <w:gridCol w:w="235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Treats students, staff, and parents with respect</w:t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Demonstrates patience and sound judgment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Maintains confidentiality and professionalism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Represents the district positively in the community</w:t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Dresses appropriately and follows appearance guidelines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pStyle w:val="Heading3"/>
        <w:spacing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6. Communication &amp; Documentation</w:t>
      </w:r>
    </w:p>
    <w:tbl>
      <w:tblPr>
        <w:tblStyle w:val="Table8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6"/>
        <w:gridCol w:w="1301"/>
        <w:gridCol w:w="1301"/>
        <w:gridCol w:w="1410"/>
        <w:gridCol w:w="2718"/>
        <w:tblGridChange w:id="0">
          <w:tblGrid>
            <w:gridCol w:w="2126"/>
            <w:gridCol w:w="1301"/>
            <w:gridCol w:w="1301"/>
            <w:gridCol w:w="1410"/>
            <w:gridCol w:w="271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     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Communicates clearly with transportation staff and supervisors</w:t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Provides timely and accurate paperwork (route sheets, reports, etc.)</w:t>
            </w:r>
          </w:p>
        </w:tc>
        <w:tc>
          <w:tcPr/>
          <w:p w:rsidR="00000000" w:rsidDel="00000000" w:rsidP="00000000" w:rsidRDefault="00000000" w:rsidRPr="00000000" w14:paraId="000000B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Follows directions and accepts feedback appropriately</w:t>
            </w:r>
          </w:p>
        </w:tc>
        <w:tc>
          <w:tcPr/>
          <w:p w:rsidR="00000000" w:rsidDel="00000000" w:rsidP="00000000" w:rsidRDefault="00000000" w:rsidRPr="00000000" w14:paraId="000000C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Reports schedule, route, or student issues promptly</w:t>
            </w:r>
          </w:p>
        </w:tc>
        <w:tc>
          <w:tcPr/>
          <w:p w:rsidR="00000000" w:rsidDel="00000000" w:rsidP="00000000" w:rsidRDefault="00000000" w:rsidRPr="00000000" w14:paraId="000000C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pStyle w:val="Heading3"/>
        <w:spacing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7. Training, Compliance &amp; Growth</w:t>
      </w:r>
    </w:p>
    <w:tbl>
      <w:tblPr>
        <w:tblStyle w:val="Table9"/>
        <w:tblW w:w="88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30"/>
        <w:gridCol w:w="1425"/>
        <w:gridCol w:w="1395"/>
        <w:gridCol w:w="1365"/>
        <w:gridCol w:w="2550"/>
        <w:tblGridChange w:id="0">
          <w:tblGrid>
            <w:gridCol w:w="2130"/>
            <w:gridCol w:w="1425"/>
            <w:gridCol w:w="1395"/>
            <w:gridCol w:w="1365"/>
            <w:gridCol w:w="25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D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  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4">
            <w:pPr>
              <w:spacing w:line="240" w:lineRule="auto"/>
              <w:rPr>
                <w:rFonts w:ascii="Arial" w:cs="Arial" w:eastAsia="Arial" w:hAnsi="Arial"/>
              </w:rPr>
            </w:pPr>
            <w:bookmarkStart w:colFirst="0" w:colLast="0" w:name="_heading=h.snb3xefkcvxm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Attends all required safety meetings and training sessions</w:t>
            </w:r>
          </w:p>
        </w:tc>
        <w:tc>
          <w:tcPr/>
          <w:p w:rsidR="00000000" w:rsidDel="00000000" w:rsidP="00000000" w:rsidRDefault="00000000" w:rsidRPr="00000000" w14:paraId="000000D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D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D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Maintains valid CDL, medical certificate, and required credentials</w:t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D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D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D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Follows all federal, state, and district transportation laws and policies</w:t>
            </w:r>
          </w:p>
        </w:tc>
        <w:tc>
          <w:tcPr/>
          <w:p w:rsidR="00000000" w:rsidDel="00000000" w:rsidP="00000000" w:rsidRDefault="00000000" w:rsidRPr="00000000" w14:paraId="000000D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E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E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E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Seeks opportunities to improve performance or efficiency</w:t>
            </w:r>
          </w:p>
        </w:tc>
        <w:tc>
          <w:tcPr/>
          <w:p w:rsidR="00000000" w:rsidDel="00000000" w:rsidP="00000000" w:rsidRDefault="00000000" w:rsidRPr="00000000" w14:paraId="000000E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E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E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E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8">
      <w:pPr>
        <w:pStyle w:val="Heading2"/>
        <w:spacing w:line="24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Section 2: Goal Setting</w:t>
      </w:r>
    </w:p>
    <w:p w:rsidR="00000000" w:rsidDel="00000000" w:rsidP="00000000" w:rsidRDefault="00000000" w:rsidRPr="00000000" w14:paraId="000000E9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(Set 1–3 specific, measurable, and realistic goals.)</w:t>
      </w:r>
    </w:p>
    <w:tbl>
      <w:tblPr>
        <w:tblStyle w:val="Table10"/>
        <w:tblW w:w="86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Goal</w:t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Action Steps</w:t>
            </w:r>
          </w:p>
        </w:tc>
        <w:tc>
          <w:tcPr/>
          <w:p w:rsidR="00000000" w:rsidDel="00000000" w:rsidP="00000000" w:rsidRDefault="00000000" w:rsidRPr="00000000" w14:paraId="000000E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Timeline / Target Date</w:t>
            </w:r>
          </w:p>
        </w:tc>
        <w:tc>
          <w:tcPr/>
          <w:p w:rsidR="00000000" w:rsidDel="00000000" w:rsidP="00000000" w:rsidRDefault="00000000" w:rsidRPr="00000000" w14:paraId="000000E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Progress Check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D">
      <w:pPr>
        <w:pStyle w:val="Heading2"/>
        <w:spacing w:line="24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Self-Evaluation/Check In</w:t>
      </w:r>
    </w:p>
    <w:tbl>
      <w:tblPr>
        <w:tblStyle w:val="Table11"/>
        <w:tblW w:w="8640.0" w:type="dxa"/>
        <w:jc w:val="left"/>
        <w:tblLayout w:type="fixed"/>
        <w:tblLook w:val="0400"/>
      </w:tblPr>
      <w:tblGrid>
        <w:gridCol w:w="1440"/>
        <w:gridCol w:w="4320"/>
        <w:gridCol w:w="2880"/>
        <w:tblGridChange w:id="0">
          <w:tblGrid>
            <w:gridCol w:w="1440"/>
            <w:gridCol w:w="4320"/>
            <w:gridCol w:w="2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Comments: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A">
      <w:pPr>
        <w:pStyle w:val="Heading2"/>
        <w:spacing w:line="24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Mid-Year Check-In </w:t>
      </w:r>
    </w:p>
    <w:tbl>
      <w:tblPr>
        <w:tblStyle w:val="Table12"/>
        <w:tblW w:w="8850.0" w:type="dxa"/>
        <w:jc w:val="left"/>
        <w:tblLayout w:type="fixed"/>
        <w:tblLook w:val="0400"/>
      </w:tblPr>
      <w:tblGrid>
        <w:gridCol w:w="1455"/>
        <w:gridCol w:w="4275"/>
        <w:gridCol w:w="3120"/>
        <w:tblGridChange w:id="0">
          <w:tblGrid>
            <w:gridCol w:w="1455"/>
            <w:gridCol w:w="4275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10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10F">
      <w:pPr>
        <w:pStyle w:val="Heading2"/>
        <w:spacing w:before="0" w:line="240" w:lineRule="auto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95wqmf7v9e96" w:id="1"/>
      <w:bookmarkEnd w:id="1"/>
      <w:r w:rsidDel="00000000" w:rsidR="00000000" w:rsidRPr="00000000">
        <w:rPr>
          <w:rtl w:val="0"/>
        </w:rPr>
      </w:r>
    </w:p>
    <w:tbl>
      <w:tblPr>
        <w:tblStyle w:val="Table13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11C">
      <w:pPr>
        <w:pStyle w:val="Heading2"/>
        <w:spacing w:line="240" w:lineRule="auto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vtqlpx7zg5m9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pStyle w:val="Heading2"/>
        <w:spacing w:line="240" w:lineRule="auto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vw2fs8jmeqfy" w:id="3"/>
      <w:bookmarkEnd w:id="3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Final Evaluation</w:t>
      </w:r>
    </w:p>
    <w:sdt>
      <w:sdtPr>
        <w:lock w:val="contentLocked"/>
        <w:id w:val="1630037621"/>
        <w:tag w:val="goog_rdk_1"/>
      </w:sdtPr>
      <w:sdtContent>
        <w:tbl>
          <w:tblPr>
            <w:tblStyle w:val="Table14"/>
            <w:tblW w:w="8850.0" w:type="dxa"/>
            <w:jc w:val="left"/>
            <w:tblLayout w:type="fixed"/>
            <w:tblLook w:val="0400"/>
          </w:tblPr>
          <w:tblGrid>
            <w:gridCol w:w="1470"/>
            <w:gridCol w:w="4260"/>
            <w:gridCol w:w="3120"/>
            <w:tblGridChange w:id="0">
              <w:tblGrid>
                <w:gridCol w:w="1470"/>
                <w:gridCol w:w="4260"/>
                <w:gridCol w:w="312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</w:tcPr>
              <w:p w:rsidR="00000000" w:rsidDel="00000000" w:rsidP="00000000" w:rsidRDefault="00000000" w:rsidRPr="00000000" w14:paraId="0000011E">
                <w:pPr>
                  <w:spacing w:line="240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Date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</w:tcPr>
              <w:p w:rsidR="00000000" w:rsidDel="00000000" w:rsidP="00000000" w:rsidRDefault="00000000" w:rsidRPr="00000000" w14:paraId="0000011F">
                <w:pPr>
                  <w:spacing w:line="240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Progress Toward Goals</w:t>
                </w:r>
              </w:p>
              <w:p w:rsidR="00000000" w:rsidDel="00000000" w:rsidP="00000000" w:rsidRDefault="00000000" w:rsidRPr="00000000" w14:paraId="00000120">
                <w:pPr>
                  <w:spacing w:line="240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</w:tcPr>
              <w:p w:rsidR="00000000" w:rsidDel="00000000" w:rsidP="00000000" w:rsidRDefault="00000000" w:rsidRPr="00000000" w14:paraId="00000121">
                <w:pPr>
                  <w:spacing w:line="240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Notes / Adjustments</w:t>
                </w:r>
              </w:p>
            </w:tc>
          </w:tr>
        </w:tbl>
      </w:sdtContent>
    </w:sdt>
    <w:p w:rsidR="00000000" w:rsidDel="00000000" w:rsidP="00000000" w:rsidRDefault="00000000" w:rsidRPr="00000000" w14:paraId="00000122">
      <w:pPr>
        <w:pStyle w:val="Heading2"/>
        <w:spacing w:line="240" w:lineRule="auto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x6wn9xnth0q6" w:id="4"/>
      <w:bookmarkEnd w:id="4"/>
      <w:r w:rsidDel="00000000" w:rsidR="00000000" w:rsidRPr="00000000">
        <w:rPr>
          <w:rtl w:val="0"/>
        </w:rPr>
      </w:r>
    </w:p>
    <w:tbl>
      <w:tblPr>
        <w:tblStyle w:val="Table15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12F">
      <w:pPr>
        <w:pStyle w:val="Heading2"/>
        <w:spacing w:line="240" w:lineRule="auto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7d7hjviudwgj" w:id="5"/>
      <w:bookmarkEnd w:id="5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bCs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iCs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 w:val="1"/>
    <w:rsid w:val="00FC693F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FC693F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TitleChar" w:customStyle="1">
    <w:name w:val="Title Char"/>
    <w:basedOn w:val="DefaultParagraphFont"/>
    <w:link w:val="Title"/>
    <w:uiPriority w:val="10"/>
    <w:rsid w:val="00FC693F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SubtitleChar" w:customStyle="1">
    <w:name w:val="Subtitle Char"/>
    <w:basedOn w:val="DefaultParagraphFont"/>
    <w:link w:val="Subtitle"/>
    <w:uiPriority w:val="11"/>
    <w:rsid w:val="00FC693F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FC693F"/>
    <w:pPr>
      <w:ind w:left="720"/>
      <w:contextualSpacing w:val="1"/>
    </w:pPr>
  </w:style>
  <w:style w:type="paragraph" w:styleId="BodyText">
    <w:name w:val="Body Text"/>
    <w:basedOn w:val="Normal"/>
    <w:link w:val="BodyTextChar"/>
    <w:uiPriority w:val="99"/>
    <w:unhideWhenUsed w:val="1"/>
    <w:rsid w:val="00AA1D8D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 w:val="1"/>
    <w:rsid w:val="00AA1D8D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 w:val="1"/>
    <w:rsid w:val="00AA1D8D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 w:val="1"/>
    <w:rsid w:val="00AA1D8D"/>
    <w:pPr>
      <w:ind w:left="360" w:hanging="360"/>
      <w:contextualSpacing w:val="1"/>
    </w:pPr>
  </w:style>
  <w:style w:type="paragraph" w:styleId="List2">
    <w:name w:val="List 2"/>
    <w:basedOn w:val="Normal"/>
    <w:uiPriority w:val="99"/>
    <w:unhideWhenUsed w:val="1"/>
    <w:rsid w:val="00326F90"/>
    <w:pPr>
      <w:ind w:left="720" w:hanging="360"/>
      <w:contextualSpacing w:val="1"/>
    </w:pPr>
  </w:style>
  <w:style w:type="paragraph" w:styleId="List3">
    <w:name w:val="List 3"/>
    <w:basedOn w:val="Normal"/>
    <w:uiPriority w:val="99"/>
    <w:unhideWhenUsed w:val="1"/>
    <w:rsid w:val="00326F90"/>
    <w:pPr>
      <w:ind w:left="1080" w:hanging="360"/>
      <w:contextualSpacing w:val="1"/>
    </w:pPr>
  </w:style>
  <w:style w:type="paragraph" w:styleId="ListBullet">
    <w:name w:val="List Bullet"/>
    <w:basedOn w:val="Normal"/>
    <w:uiPriority w:val="99"/>
    <w:unhideWhenUsed w:val="1"/>
    <w:rsid w:val="00326F90"/>
    <w:pPr>
      <w:numPr>
        <w:numId w:val="1"/>
      </w:numPr>
      <w:contextualSpacing w:val="1"/>
    </w:pPr>
  </w:style>
  <w:style w:type="paragraph" w:styleId="ListBullet2">
    <w:name w:val="List Bullet 2"/>
    <w:basedOn w:val="Normal"/>
    <w:uiPriority w:val="99"/>
    <w:unhideWhenUsed w:val="1"/>
    <w:rsid w:val="00326F90"/>
    <w:pPr>
      <w:numPr>
        <w:numId w:val="2"/>
      </w:numPr>
      <w:contextualSpacing w:val="1"/>
    </w:pPr>
  </w:style>
  <w:style w:type="paragraph" w:styleId="ListBullet3">
    <w:name w:val="List Bullet 3"/>
    <w:basedOn w:val="Normal"/>
    <w:uiPriority w:val="99"/>
    <w:unhideWhenUsed w:val="1"/>
    <w:rsid w:val="00326F90"/>
    <w:pPr>
      <w:numPr>
        <w:numId w:val="3"/>
      </w:numPr>
      <w:contextualSpacing w:val="1"/>
    </w:pPr>
  </w:style>
  <w:style w:type="paragraph" w:styleId="ListNumber">
    <w:name w:val="List Number"/>
    <w:basedOn w:val="Normal"/>
    <w:uiPriority w:val="99"/>
    <w:unhideWhenUsed w:val="1"/>
    <w:rsid w:val="00326F90"/>
    <w:pPr>
      <w:numPr>
        <w:numId w:val="5"/>
      </w:numPr>
      <w:contextualSpacing w:val="1"/>
    </w:pPr>
  </w:style>
  <w:style w:type="paragraph" w:styleId="ListNumber2">
    <w:name w:val="List Number 2"/>
    <w:basedOn w:val="Normal"/>
    <w:uiPriority w:val="99"/>
    <w:unhideWhenUsed w:val="1"/>
    <w:rsid w:val="0029639D"/>
    <w:pPr>
      <w:numPr>
        <w:numId w:val="6"/>
      </w:numPr>
      <w:contextualSpacing w:val="1"/>
    </w:pPr>
  </w:style>
  <w:style w:type="paragraph" w:styleId="ListNumber3">
    <w:name w:val="List Number 3"/>
    <w:basedOn w:val="Normal"/>
    <w:uiPriority w:val="99"/>
    <w:unhideWhenUsed w:val="1"/>
    <w:rsid w:val="0029639D"/>
    <w:pPr>
      <w:numPr>
        <w:numId w:val="7"/>
      </w:numPr>
      <w:contextualSpacing w:val="1"/>
    </w:pPr>
  </w:style>
  <w:style w:type="paragraph" w:styleId="ListContinue">
    <w:name w:val="List Continue"/>
    <w:basedOn w:val="Normal"/>
    <w:uiPriority w:val="99"/>
    <w:unhideWhenUsed w:val="1"/>
    <w:rsid w:val="0029639D"/>
    <w:pPr>
      <w:spacing w:after="120"/>
      <w:ind w:left="360"/>
      <w:contextualSpacing w:val="1"/>
    </w:pPr>
  </w:style>
  <w:style w:type="paragraph" w:styleId="ListContinue2">
    <w:name w:val="List Continue 2"/>
    <w:basedOn w:val="Normal"/>
    <w:uiPriority w:val="99"/>
    <w:unhideWhenUsed w:val="1"/>
    <w:rsid w:val="0029639D"/>
    <w:pPr>
      <w:spacing w:after="120"/>
      <w:ind w:left="720"/>
      <w:contextualSpacing w:val="1"/>
    </w:pPr>
  </w:style>
  <w:style w:type="paragraph" w:styleId="ListContinue3">
    <w:name w:val="List Continue 3"/>
    <w:basedOn w:val="Normal"/>
    <w:uiPriority w:val="99"/>
    <w:unhideWhenUsed w:val="1"/>
    <w:rsid w:val="0029639D"/>
    <w:pPr>
      <w:spacing w:after="120"/>
      <w:ind w:left="1080"/>
      <w:contextualSpacing w:val="1"/>
    </w:pPr>
  </w:style>
  <w:style w:type="paragraph" w:styleId="MacroText">
    <w:name w:val="macro"/>
    <w:link w:val="MacroTextChar"/>
    <w:uiPriority w:val="99"/>
    <w:unhideWhenUsed w:val="1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 w:val="1"/>
    <w:rsid w:val="00FC693F"/>
    <w:rPr>
      <w:i w:val="1"/>
      <w:iCs w:val="1"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FC693F"/>
    <w:rPr>
      <w:i w:val="1"/>
      <w:iCs w:val="1"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FC693F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FC693F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FC693F"/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FC693F"/>
    <w:pPr>
      <w:spacing w:line="240" w:lineRule="auto"/>
    </w:pPr>
    <w:rPr>
      <w:b w:val="1"/>
      <w:bCs w:val="1"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 w:val="1"/>
    <w:rsid w:val="00FC693F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FC693F"/>
    <w:rPr>
      <w:i w:val="1"/>
      <w:iCs w:val="1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FC693F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693F"/>
    <w:rPr>
      <w:b w:val="1"/>
      <w:bCs w:val="1"/>
      <w:i w:val="1"/>
      <w:iCs w:val="1"/>
      <w:color w:val="4f81bd" w:themeColor="accent1"/>
    </w:rPr>
  </w:style>
  <w:style w:type="character" w:styleId="SubtleEmphasis">
    <w:name w:val="Subtle Emphasis"/>
    <w:basedOn w:val="DefaultParagraphFont"/>
    <w:uiPriority w:val="19"/>
    <w:qFormat w:val="1"/>
    <w:rsid w:val="00FC693F"/>
    <w:rPr>
      <w:i w:val="1"/>
      <w:iCs w:val="1"/>
      <w:color w:val="808080" w:themeColor="text1" w:themeTint="00007F"/>
    </w:rPr>
  </w:style>
  <w:style w:type="character" w:styleId="IntenseEmphasis">
    <w:name w:val="Intense Emphasis"/>
    <w:basedOn w:val="DefaultParagraphFont"/>
    <w:uiPriority w:val="21"/>
    <w:qFormat w:val="1"/>
    <w:rsid w:val="00FC693F"/>
    <w:rPr>
      <w:b w:val="1"/>
      <w:bCs w:val="1"/>
      <w:i w:val="1"/>
      <w:iCs w:val="1"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1"/>
    <w:rsid w:val="00FC693F"/>
    <w:rPr>
      <w:smallCaps w:val="1"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1"/>
    <w:rsid w:val="00FC693F"/>
    <w:rPr>
      <w:b w:val="1"/>
      <w:bCs w:val="1"/>
      <w:smallCaps w:val="1"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1"/>
    <w:rsid w:val="00FC693F"/>
    <w:rPr>
      <w:b w:val="1"/>
      <w:bCs w:val="1"/>
      <w:smallCaps w:val="1"/>
      <w:spacing w:val="5"/>
    </w:r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0000BF"/>
    </w:rPr>
    <w:tblPr>
      <w:tblStyleRowBandSize w:val="1"/>
      <w:tblStyleColBandSize w:val="1"/>
      <w:tblBorders>
        <w:top w:color="4f81bd" w:space="0" w:sz="8" w:themeColor="accent1" w:val="single"/>
        <w:bottom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0000BF"/>
    </w:rPr>
    <w:tblPr>
      <w:tblStyleRowBandSize w:val="1"/>
      <w:tblStyleColBandSize w:val="1"/>
      <w:tblBorders>
        <w:top w:color="c0504d" w:space="0" w:sz="8" w:themeColor="accent2" w:val="single"/>
        <w:bottom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0000BF"/>
    </w:rPr>
    <w:tblPr>
      <w:tblStyleRowBandSize w:val="1"/>
      <w:tblStyleColBandSize w:val="1"/>
      <w:tblBorders>
        <w:top w:color="9bbb59" w:space="0" w:sz="8" w:themeColor="accent3" w:val="single"/>
        <w:bottom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0000BF"/>
    </w:rPr>
    <w:tblPr>
      <w:tblStyleRowBandSize w:val="1"/>
      <w:tblStyleColBandSize w:val="1"/>
      <w:tblBorders>
        <w:top w:color="8064a2" w:space="0" w:sz="8" w:themeColor="accent4" w:val="single"/>
        <w:bottom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0000BF"/>
    </w:rPr>
    <w:tblPr>
      <w:tblStyleRowBandSize w:val="1"/>
      <w:tblStyleColBandSize w:val="1"/>
      <w:tblBorders>
        <w:top w:color="4bacc6" w:space="0" w:sz="8" w:themeColor="accent5" w:val="single"/>
        <w:bottom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0000BF"/>
    </w:rPr>
    <w:tblPr>
      <w:tblStyleRowBandSize w:val="1"/>
      <w:tblStyleColBandSize w:val="1"/>
      <w:tblBorders>
        <w:top w:color="f79646" w:space="0" w:sz="8" w:themeColor="accent6" w:val="single"/>
        <w:bottom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1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  <w:shd w:color="auto" w:fill="d3dfee" w:themeFill="accent1" w:themeFillTint="00003F" w:val="clear"/>
      </w:tcPr>
    </w:tblStylePr>
    <w:tblStylePr w:type="band2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1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  <w:shd w:color="auto" w:fill="efd3d2" w:themeFill="accent2" w:themeFillTint="00003F" w:val="clear"/>
      </w:tcPr>
    </w:tblStylePr>
    <w:tblStylePr w:type="band2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1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  <w:shd w:color="auto" w:fill="e6eed5" w:themeFill="accent3" w:themeFillTint="00003F" w:val="clear"/>
      </w:tcPr>
    </w:tblStylePr>
    <w:tblStylePr w:type="band2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1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  <w:shd w:color="auto" w:fill="dfd8e8" w:themeFill="accent4" w:themeFillTint="00003F" w:val="clear"/>
      </w:tcPr>
    </w:tblStylePr>
    <w:tblStylePr w:type="band2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1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  <w:shd w:color="auto" w:fill="d2eaf1" w:themeFill="accent5" w:themeFillTint="00003F" w:val="clear"/>
      </w:tcPr>
    </w:tblStylePr>
    <w:tblStylePr w:type="band2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1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  <w:shd w:color="auto" w:fill="fde4d0" w:themeFill="accent6" w:themeFillTint="00003F" w:val="clear"/>
      </w:tcPr>
    </w:tblStylePr>
    <w:tblStylePr w:type="band2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ba0cd" w:space="0" w:sz="8" w:themeColor="accent1" w:themeTint="0000BF" w:val="sing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themeColor="accent1" w:themeTint="0000BF" w:val="doub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cf7b79" w:space="0" w:sz="8" w:themeColor="accent2" w:themeTint="0000BF" w:val="sing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themeColor="accent2" w:themeTint="0000BF" w:val="doub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b3cc82" w:space="0" w:sz="8" w:themeColor="accent3" w:themeTint="0000BF" w:val="sing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themeColor="accent3" w:themeTint="0000BF" w:val="doub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9f8ab9" w:space="0" w:sz="8" w:themeColor="accent4" w:themeTint="0000BF" w:val="sing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themeColor="accent4" w:themeTint="0000BF" w:val="doub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8c0d4" w:space="0" w:sz="8" w:themeColor="accent5" w:themeTint="0000BF" w:val="sing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themeColor="accent5" w:themeTint="0000BF" w:val="doub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9b074" w:space="0" w:sz="8" w:themeColor="accent6" w:themeTint="0000BF" w:val="sing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themeColor="accent6" w:themeTint="0000BF" w:val="doub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bottom w:color="4f81bd" w:space="0" w:sz="8" w:themeColor="accen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f81bd" w:space="0" w:sz="8" w:themeColor="accen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shd w:color="auto" w:fill="d3dfee" w:themeFill="accent1" w:themeFillTint="00003F" w:val="clear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bottom w:color="c0504d" w:space="0" w:sz="8" w:themeColor="accent2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c0504d" w:space="0" w:sz="8" w:themeColor="accent2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shd w:color="auto" w:fill="efd3d2" w:themeFill="accent2" w:themeFillTint="00003F" w:val="clear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bottom w:color="9bbb59" w:space="0" w:sz="8" w:themeColor="accent3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9bbb59" w:space="0" w:sz="8" w:themeColor="accent3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shd w:color="auto" w:fill="e6eed5" w:themeFill="accent3" w:themeFillTint="00003F" w:val="clear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bottom w:color="8064a2" w:space="0" w:sz="8" w:themeColor="accent4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8064a2" w:space="0" w:sz="8" w:themeColor="accent4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shd w:color="auto" w:fill="dfd8e8" w:themeFill="accent4" w:themeFillTint="00003F" w:val="clear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bottom w:color="4bacc6" w:space="0" w:sz="8" w:themeColor="accent5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bacc6" w:space="0" w:sz="8" w:themeColor="accent5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shd w:color="auto" w:fill="d2eaf1" w:themeFill="accent5" w:themeFillTint="00003F" w:val="clear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bottom w:color="f79646" w:space="0" w:sz="8" w:themeColor="accent6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79646" w:space="0" w:sz="8" w:themeColor="accent6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shd w:color="auto" w:fill="fde4d0" w:themeFill="accent6" w:themeFillTint="00003F" w:val="clear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000000" w:space="0" w:sz="8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f81bd" w:space="0" w:sz="24" w:themeColor="accen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f81bd" w:space="0" w:sz="8" w:themeColor="accen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themeColor="accen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f81bd" w:space="0" w:sz="8" w:themeColor="accen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c0504d" w:space="0" w:sz="8" w:themeColor="accent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themeColor="accent2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c0504d" w:space="0" w:sz="8" w:themeColor="accent2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9bbb59" w:space="0" w:sz="8" w:themeColor="accent3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themeColor="accent3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9bbb59" w:space="0" w:sz="8" w:themeColor="accent3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8064a2" w:space="0" w:sz="8" w:themeColor="accent4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themeColor="accent4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8064a2" w:space="0" w:sz="8" w:themeColor="accent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bacc6" w:space="0" w:sz="8" w:themeColor="accent5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themeColor="accent5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bacc6" w:space="0" w:sz="8" w:themeColor="accent5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f79646" w:space="0" w:sz="8" w:themeColor="accent6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themeColor="accent6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79646" w:space="0" w:sz="8" w:themeColor="accent6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  <w:insideV w:color="7ba0cd" w:space="0" w:sz="8" w:themeColor="accent1" w:themeTint="0000BF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themeColor="accen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  <w:insideV w:color="cf7b79" w:space="0" w:sz="8" w:themeColor="accent2" w:themeTint="0000BF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themeColor="accent2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  <w:insideV w:color="b3cc82" w:space="0" w:sz="8" w:themeColor="accent3" w:themeTint="0000BF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themeColor="accent3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  <w:insideV w:color="9f8ab9" w:space="0" w:sz="8" w:themeColor="accent4" w:themeTint="0000BF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themeColor="accent4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  <w:insideV w:color="78c0d4" w:space="0" w:sz="8" w:themeColor="accent5" w:themeTint="0000BF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themeColor="accent5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  <w:insideV w:color="f9b074" w:space="0" w:sz="8" w:themeColor="accent6" w:themeTint="0000BF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themeColor="accent6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2f8" w:themeFill="accen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themeFill="accent1" w:themeFillTint="000033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tcBorders>
          <w:insideH w:color="4f81bd" w:space="0" w:sz="6" w:themeColor="accent1" w:val="single"/>
          <w:insideV w:color="4f81bd" w:space="0" w:sz="6" w:themeColor="accent1" w:val="single"/>
        </w:tcBorders>
        <w:shd w:color="auto" w:fill="a7bfde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8eded" w:themeFill="accent2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themeFill="accent2" w:themeFillTint="000033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tcBorders>
          <w:insideH w:color="c0504d" w:space="0" w:sz="6" w:themeColor="accent2" w:val="single"/>
          <w:insideV w:color="c0504d" w:space="0" w:sz="6" w:themeColor="accent2" w:val="single"/>
        </w:tcBorders>
        <w:shd w:color="auto" w:fill="dfa7a6" w:themeFill="accent2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5f8ee" w:themeFill="accent3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themeFill="accent3" w:themeFillTint="000033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tcBorders>
          <w:insideH w:color="9bbb59" w:space="0" w:sz="6" w:themeColor="accent3" w:val="single"/>
          <w:insideV w:color="9bbb59" w:space="0" w:sz="6" w:themeColor="accent3" w:val="single"/>
        </w:tcBorders>
        <w:shd w:color="auto" w:fill="cdddac" w:themeFill="accent3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2eff6" w:themeFill="accent4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themeFill="accent4" w:themeFillTint="000033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tcBorders>
          <w:insideH w:color="8064a2" w:space="0" w:sz="6" w:themeColor="accent4" w:val="single"/>
          <w:insideV w:color="8064a2" w:space="0" w:sz="6" w:themeColor="accent4" w:val="single"/>
        </w:tcBorders>
        <w:shd w:color="auto" w:fill="bfb1d0" w:themeFill="accent4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6f9" w:themeFill="accent5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themeFill="accent5" w:themeFillTint="000033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tcBorders>
          <w:insideH w:color="4bacc6" w:space="0" w:sz="6" w:themeColor="accent5" w:val="single"/>
          <w:insideV w:color="4bacc6" w:space="0" w:sz="6" w:themeColor="accent5" w:val="single"/>
        </w:tcBorders>
        <w:shd w:color="auto" w:fill="a5d5e2" w:themeFill="accent5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ef4ec" w:themeFill="accent6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themeFill="accent6" w:themeFillTint="000033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tcBorders>
          <w:insideH w:color="f79646" w:space="0" w:sz="6" w:themeColor="accent6" w:val="single"/>
          <w:insideV w:color="f79646" w:space="0" w:sz="6" w:themeColor="accent6" w:val="single"/>
        </w:tcBorders>
        <w:shd w:color="auto" w:fill="fbcaa2" w:themeFill="accent6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7bfde" w:themeFill="accen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7bfde" w:themeFill="accent1" w:themeFillTint="00007F" w:val="clear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dfa7a6" w:themeFill="accent2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dfa7a6" w:themeFill="accent2" w:themeFillTint="00007F" w:val="clear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cdddac" w:themeFill="accent3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cdddac" w:themeFill="accent3" w:themeFillTint="00007F" w:val="clear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bfb1d0" w:themeFill="accent4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bfb1d0" w:themeFill="accent4" w:themeFillTint="00007F" w:val="clear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5d5e2" w:themeFill="accent5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5d5e2" w:themeFill="accent5" w:themeFillTint="00007F" w:val="clear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bcaa2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bcaa2" w:themeFill="accent6" w:themeFillTint="00007F" w:val="clear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4f81bd" w:themeFill="accen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themeFill="accen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c0504d" w:themeFill="accent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themeFill="accent2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9bbb59" w:themeFill="accent3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themeFill="accent3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8064a2" w:themeFill="accent4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themeFill="accent4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4bacc6" w:themeFill="accent5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themeFill="accent5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f79646" w:themeFill="accent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themeFill="accent6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4f81bd" w:space="0" w:sz="4" w:themeColor="accent1" w:val="single"/>
        <w:bottom w:color="4f81bd" w:space="0" w:sz="4" w:themeColor="accent1" w:val="single"/>
        <w:right w:color="4f81bd" w:space="0" w:sz="4" w:themeColor="accen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df2f8" w:themeFill="accen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c4c74" w:themeFill="accen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c4c74" w:space="0" w:sz="4" w:themeColor="accent1" w:themeShade="000099" w:val="single"/>
          <w:insideV w:space="0" w:sz="0" w:val="nil"/>
        </w:tcBorders>
        <w:shd w:color="auto" w:fill="2c4c74" w:themeFill="accen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themeFill="accent1" w:themeFillShade="000099" w:val="clear"/>
      </w:tcPr>
    </w:tblStylePr>
    <w:tblStylePr w:type="band1Vert">
      <w:tblPr/>
      <w:tcPr>
        <w:shd w:color="auto" w:fill="b8cce4" w:themeFill="accent1" w:themeFillTint="000066" w:val="clear"/>
      </w:tcPr>
    </w:tblStylePr>
    <w:tblStylePr w:type="band1Horz">
      <w:tblPr/>
      <w:tcPr>
        <w:shd w:color="auto" w:fill="a7bfde" w:themeFill="accen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c0504d" w:space="0" w:sz="4" w:themeColor="accent2" w:val="single"/>
        <w:bottom w:color="c0504d" w:space="0" w:sz="4" w:themeColor="accent2" w:val="single"/>
        <w:right w:color="c0504d" w:space="0" w:sz="4" w:themeColor="accent2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8eded" w:themeFill="accent2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772c2a" w:themeFill="accent2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72c2a" w:space="0" w:sz="4" w:themeColor="accent2" w:themeShade="000099" w:val="single"/>
          <w:insideV w:space="0" w:sz="0" w:val="nil"/>
        </w:tcBorders>
        <w:shd w:color="auto" w:fill="772c2a" w:themeFill="accent2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themeFill="accent2" w:themeFillShade="000099" w:val="clear"/>
      </w:tcPr>
    </w:tblStylePr>
    <w:tblStylePr w:type="band1Vert">
      <w:tblPr/>
      <w:tcPr>
        <w:shd w:color="auto" w:fill="e5b8b7" w:themeFill="accent2" w:themeFillTint="000066" w:val="clear"/>
      </w:tcPr>
    </w:tblStylePr>
    <w:tblStylePr w:type="band1Horz">
      <w:tblPr/>
      <w:tcPr>
        <w:shd w:color="auto" w:fill="dfa7a6" w:themeFill="accent2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8064a2" w:space="0" w:sz="24" w:themeColor="accent4" w:val="single"/>
        <w:left w:color="9bbb59" w:space="0" w:sz="4" w:themeColor="accent3" w:val="single"/>
        <w:bottom w:color="9bbb59" w:space="0" w:sz="4" w:themeColor="accent3" w:val="single"/>
        <w:right w:color="9bbb59" w:space="0" w:sz="4" w:themeColor="accent3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5f8ee" w:themeFill="accent3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5e7530" w:themeFill="accent3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5e7530" w:space="0" w:sz="4" w:themeColor="accent3" w:themeShade="000099" w:val="single"/>
          <w:insideV w:space="0" w:sz="0" w:val="nil"/>
        </w:tcBorders>
        <w:shd w:color="auto" w:fill="5e7530" w:themeFill="accent3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themeFill="accent3" w:themeFillShade="000099" w:val="clear"/>
      </w:tcPr>
    </w:tblStylePr>
    <w:tblStylePr w:type="band1Vert">
      <w:tblPr/>
      <w:tcPr>
        <w:shd w:color="auto" w:fill="d6e3bc" w:themeFill="accent3" w:themeFillTint="000066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9bbb59" w:space="0" w:sz="24" w:themeColor="accent3" w:val="single"/>
        <w:left w:color="8064a2" w:space="0" w:sz="4" w:themeColor="accent4" w:val="single"/>
        <w:bottom w:color="8064a2" w:space="0" w:sz="4" w:themeColor="accent4" w:val="single"/>
        <w:right w:color="8064a2" w:space="0" w:sz="4" w:themeColor="accent4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2eff6" w:themeFill="accent4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4c3b62" w:themeFill="accent4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c3b62" w:space="0" w:sz="4" w:themeColor="accent4" w:themeShade="000099" w:val="single"/>
          <w:insideV w:space="0" w:sz="0" w:val="nil"/>
        </w:tcBorders>
        <w:shd w:color="auto" w:fill="4c3b62" w:themeFill="accent4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themeFill="accent4" w:themeFillShade="000099" w:val="clear"/>
      </w:tcPr>
    </w:tblStylePr>
    <w:tblStylePr w:type="band1Vert">
      <w:tblPr/>
      <w:tcPr>
        <w:shd w:color="auto" w:fill="ccc0d9" w:themeFill="accent4" w:themeFillTint="000066" w:val="clear"/>
      </w:tcPr>
    </w:tblStylePr>
    <w:tblStylePr w:type="band1Horz">
      <w:tblPr/>
      <w:tcPr>
        <w:shd w:color="auto" w:fill="bfb1d0" w:themeFill="accent4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79646" w:space="0" w:sz="24" w:themeColor="accent6" w:val="single"/>
        <w:left w:color="4bacc6" w:space="0" w:sz="4" w:themeColor="accent5" w:val="single"/>
        <w:bottom w:color="4bacc6" w:space="0" w:sz="4" w:themeColor="accent5" w:val="single"/>
        <w:right w:color="4bacc6" w:space="0" w:sz="4" w:themeColor="accent5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df6f9" w:themeFill="accent5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76a7c" w:themeFill="accent5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76a7c" w:space="0" w:sz="4" w:themeColor="accent5" w:themeShade="000099" w:val="single"/>
          <w:insideV w:space="0" w:sz="0" w:val="nil"/>
        </w:tcBorders>
        <w:shd w:color="auto" w:fill="276a7c" w:themeFill="accent5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themeFill="accent5" w:themeFillShade="000099" w:val="clear"/>
      </w:tcPr>
    </w:tblStylePr>
    <w:tblStylePr w:type="band1Vert">
      <w:tblPr/>
      <w:tcPr>
        <w:shd w:color="auto" w:fill="b6dde8" w:themeFill="accent5" w:themeFillTint="000066" w:val="clear"/>
      </w:tcPr>
    </w:tblStylePr>
    <w:tblStylePr w:type="band1Horz">
      <w:tblPr/>
      <w:tcPr>
        <w:shd w:color="auto" w:fill="a5d5e2" w:themeFill="accent5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bacc6" w:space="0" w:sz="24" w:themeColor="accent5" w:val="single"/>
        <w:left w:color="f79646" w:space="0" w:sz="4" w:themeColor="accent6" w:val="single"/>
        <w:bottom w:color="f79646" w:space="0" w:sz="4" w:themeColor="accent6" w:val="single"/>
        <w:right w:color="f79646" w:space="0" w:sz="4" w:themeColor="accent6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ef4ec" w:themeFill="accent6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b65608" w:themeFill="accent6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65608" w:space="0" w:sz="4" w:themeColor="accent6" w:themeShade="000099" w:val="single"/>
          <w:insideV w:space="0" w:sz="0" w:val="nil"/>
        </w:tcBorders>
        <w:shd w:color="auto" w:fill="b65608" w:themeFill="accent6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themeFill="accent6" w:themeFillShade="000099" w:val="clear"/>
      </w:tcPr>
    </w:tblStylePr>
    <w:tblStylePr w:type="band1Vert">
      <w:tblPr/>
      <w:tcPr>
        <w:shd w:color="auto" w:fill="fbd4b4" w:themeFill="accent6" w:themeFillTint="000066" w:val="clear"/>
      </w:tcPr>
    </w:tblStylePr>
    <w:tblStylePr w:type="band1Horz">
      <w:tblPr/>
      <w:tcPr>
        <w:shd w:color="auto" w:fill="fbcaa2" w:themeFill="accent6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df2f8" w:themeFill="accen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8eded" w:themeFill="accent2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shd w:color="auto" w:fill="f2dbdb" w:themeFill="accent2" w:themeFillTint="000033" w:val="clear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5f8ee" w:themeFill="accent3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664e82" w:themeFill="accent4" w:themeFillShade="0000CC" w:val="clear"/>
      </w:tcPr>
    </w:tblStylePr>
    <w:tblStylePr w:type="lastRow">
      <w:rPr>
        <w:b w:val="1"/>
        <w:bCs w:val="1"/>
        <w:color w:val="664e82" w:themeColor="accent4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shd w:color="auto" w:fill="eaf1dd" w:themeFill="accent3" w:themeFillTint="000033" w:val="clear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2eff6" w:themeFill="accent4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7e9c40" w:themeFill="accent3" w:themeFillShade="0000CC" w:val="clear"/>
      </w:tcPr>
    </w:tblStylePr>
    <w:tblStylePr w:type="lastRow">
      <w:rPr>
        <w:b w:val="1"/>
        <w:bCs w:val="1"/>
        <w:color w:val="7e9c40" w:themeColor="accent3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shd w:color="auto" w:fill="e5dfec" w:themeFill="accent4" w:themeFillTint="000033" w:val="clear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df6f9" w:themeFill="accent5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f2730a" w:themeFill="accent6" w:themeFillShade="0000CC" w:val="clear"/>
      </w:tcPr>
    </w:tblStylePr>
    <w:tblStylePr w:type="lastRow">
      <w:rPr>
        <w:b w:val="1"/>
        <w:bCs w:val="1"/>
        <w:color w:val="f2730a" w:themeColor="accent6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shd w:color="auto" w:fill="daeef3" w:themeFill="accent5" w:themeFillTint="000033" w:val="clear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ef4ec" w:themeFill="accent6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348da5" w:themeFill="accent5" w:themeFillShade="0000CC" w:val="clear"/>
      </w:tcPr>
    </w:tblStylePr>
    <w:tblStylePr w:type="lastRow">
      <w:rPr>
        <w:b w:val="1"/>
        <w:bCs w:val="1"/>
        <w:color w:val="348da5" w:themeColor="accent5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shd w:color="auto" w:fill="fde9d9" w:themeFill="accent6" w:themeFillTint="000033" w:val="clear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be5f1" w:themeFill="accent1" w:themeFillTint="000033" w:val="clear"/>
    </w:tcPr>
    <w:tblStylePr w:type="firstRow">
      <w:rPr>
        <w:b w:val="1"/>
        <w:bCs w:val="1"/>
      </w:rPr>
      <w:tblPr/>
      <w:tcPr>
        <w:shd w:color="auto" w:fill="b8cce4" w:themeFill="accen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8cce4" w:themeFill="accent1" w:themeFillTint="000066" w:val="clear"/>
      </w:tcPr>
    </w:tblStylePr>
    <w:tblStylePr w:type="fir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la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2dbdb" w:themeFill="accent2" w:themeFillTint="000033" w:val="clear"/>
    </w:tcPr>
    <w:tblStylePr w:type="firstRow">
      <w:rPr>
        <w:b w:val="1"/>
        <w:bCs w:val="1"/>
      </w:rPr>
      <w:tblPr/>
      <w:tcPr>
        <w:shd w:color="auto" w:fill="e5b8b7" w:themeFill="accent2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e5b8b7" w:themeFill="accent2" w:themeFillTint="000066" w:val="clear"/>
      </w:tcPr>
    </w:tblStylePr>
    <w:tblStylePr w:type="fir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la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af1dd" w:themeFill="accent3" w:themeFillTint="000033" w:val="clear"/>
    </w:tcPr>
    <w:tblStylePr w:type="firstRow">
      <w:rPr>
        <w:b w:val="1"/>
        <w:bCs w:val="1"/>
      </w:rPr>
      <w:tblPr/>
      <w:tcPr>
        <w:shd w:color="auto" w:fill="d6e3bc" w:themeFill="accent3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d6e3bc" w:themeFill="accent3" w:themeFillTint="000066" w:val="clear"/>
      </w:tcPr>
    </w:tblStylePr>
    <w:tblStylePr w:type="fir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la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5dfec" w:themeFill="accent4" w:themeFillTint="000033" w:val="clear"/>
    </w:tcPr>
    <w:tblStylePr w:type="firstRow">
      <w:rPr>
        <w:b w:val="1"/>
        <w:bCs w:val="1"/>
      </w:rPr>
      <w:tblPr/>
      <w:tcPr>
        <w:shd w:color="auto" w:fill="ccc0d9" w:themeFill="accent4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cc0d9" w:themeFill="accent4" w:themeFillTint="000066" w:val="clear"/>
      </w:tcPr>
    </w:tblStylePr>
    <w:tblStylePr w:type="fir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la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aeef3" w:themeFill="accent5" w:themeFillTint="000033" w:val="clear"/>
    </w:tcPr>
    <w:tblStylePr w:type="firstRow">
      <w:rPr>
        <w:b w:val="1"/>
        <w:bCs w:val="1"/>
      </w:rPr>
      <w:tblPr/>
      <w:tcPr>
        <w:shd w:color="auto" w:fill="b6dde8" w:themeFill="accent5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6dde8" w:themeFill="accent5" w:themeFillTint="000066" w:val="clear"/>
      </w:tcPr>
    </w:tblStylePr>
    <w:tblStylePr w:type="fir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la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de9d9" w:themeFill="accent6" w:themeFillTint="000033" w:val="clear"/>
    </w:tcPr>
    <w:tblStylePr w:type="firstRow">
      <w:rPr>
        <w:b w:val="1"/>
        <w:bCs w:val="1"/>
      </w:rPr>
      <w:tblPr/>
      <w:tcPr>
        <w:shd w:color="auto" w:fill="fbd4b4" w:themeFill="accent6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bd4b4" w:themeFill="accent6" w:themeFillTint="000066" w:val="clear"/>
      </w:tcPr>
    </w:tblStylePr>
    <w:tblStylePr w:type="fir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la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iCs w:val="1"/>
      <w:color w:val="4f81bd"/>
      <w:sz w:val="24"/>
      <w:szCs w:val="24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HXL0GzbC6b6QNeYnif32uHO6uQ==">CgMxLjAaHwoBMBIaChgICVIUChJ0YWJsZS54bzNtenhveG53bGcaHwoBMRIaChgICVIUChJ0YWJsZS53OXdkcjhmMTZlaDEyDmguc25iM3hlZmtjdnhtMg5oLjk1d3FtZjd2OWU5NjIOaC52dHFscHg3emc1bTkyDmgudncyZnM4am1lcWZ5Mg5oLng2d245eG50aDBxNjIOaC43ZDdoanZpdWR3Z2o4AHIhMUlsTnRjeXE2NjBGdHdTMTUtOFN6a2dHTlJzX1JRWWFS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2025-11-11T22:29:00Z</dcterms:created>
  <dc:creator>python-docx</dc:creator>
</cp:coreProperties>
</file>