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Ridgedale Local Schools: Building Secretary Evaluation &amp; Goal-Setting Form</w:t>
      </w:r>
    </w:p>
    <w:sdt>
      <w:sdtPr>
        <w:lock w:val="contentLocked"/>
        <w:id w:val="420251686"/>
        <w:tag w:val="goog_rdk_0"/>
      </w:sdtPr>
      <w:sdtContent>
        <w:tbl>
          <w:tblPr>
            <w:tblStyle w:val="Table1"/>
            <w:tblW w:w="864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700"/>
            <w:gridCol w:w="2940"/>
            <w:tblGridChange w:id="0">
              <w:tblGrid>
                <w:gridCol w:w="5700"/>
                <w:gridCol w:w="294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2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Employee Name: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3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4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Evaluator: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School Year</w:t>
                </w:r>
              </w:p>
            </w:tc>
          </w:tr>
        </w:tbl>
      </w:sdtContent>
    </w:sdt>
    <w:p w:rsidR="00000000" w:rsidDel="00000000" w:rsidP="00000000" w:rsidRDefault="00000000" w:rsidRPr="00000000" w14:paraId="00000006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Office and Administrative Duties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Answers phones and emails promptly and professionally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Greets students, parents, staff, and admin in a courteous and welcoming manner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organized, accurate student and school records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Completes clerical tasks accurately and on time (attendance, scheduling, forms)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Manages school calendar, appointments, and events efficiently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FERPA Compliance &amp; Confidentiality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Handles student records and information in accordance with FERPA regulations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confidentiality regarding student, staff, and family information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Shares sensitive information only with authorized personnel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chain of command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Communication &amp; Interpersonal Skills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Communicates clearly and professionally with staff, students, admin, and parents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Responds promptly to inquiries and requests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positive working relationships and teamwork with colleagues and admin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patience, courtesy, and professionalism under pressure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 Professional Code of Conduct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Follows district policies, procedures, and regulations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ethical behavior in all interactions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professional boundaries with students, staff, and parents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Upholds the educator code of conduct and models professionalism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 Attendance &amp; Reliability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Arrives on time and maintains regular attendance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Completes assigned duties without excessive supervision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Demonstrates reliability and privacy in handling urgent tasks and deadlines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 Technology &amp; Systems Management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Uses school management software efficiently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Maintains accurate digital records and files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Troubleshoots or reports technical issues promptly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pStyle w:val="Heading3"/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 Training, Compliance &amp; Growth</w:t>
      </w:r>
    </w:p>
    <w:tbl>
      <w:tblPr>
        <w:tblStyle w:val="Table9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5"/>
        <w:gridCol w:w="1350"/>
        <w:gridCol w:w="1395"/>
        <w:gridCol w:w="1605"/>
        <w:gridCol w:w="2310"/>
        <w:tblGridChange w:id="0">
          <w:tblGrid>
            <w:gridCol w:w="2205"/>
            <w:gridCol w:w="1350"/>
            <w:gridCol w:w="1395"/>
            <w:gridCol w:w="160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Arial" w:cs="Arial" w:eastAsia="Arial" w:hAnsi="Arial"/>
              </w:rPr>
            </w:pPr>
            <w:bookmarkStart w:colFirst="0" w:colLast="0" w:name="_heading=h.snb3xefkcvxm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Attends and completes all required meetings and training sessions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Seeks opportunities to improve performance or efficiency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Section 2: Goal Setting</w:t>
      </w:r>
    </w:p>
    <w:p w:rsidR="00000000" w:rsidDel="00000000" w:rsidP="00000000" w:rsidRDefault="00000000" w:rsidRPr="00000000" w14:paraId="000000B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(Set 1–3 specific, measurable, and realistic goals.)</w:t>
      </w:r>
    </w:p>
    <w:tbl>
      <w:tblPr>
        <w:tblStyle w:val="Table10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Self-Evaluation/Check In</w:t>
      </w:r>
    </w:p>
    <w:tbl>
      <w:tblPr>
        <w:tblStyle w:val="Table11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Mid-Year Check-In 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0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95wqmf7v9e96" w:id="1"/>
      <w:bookmarkEnd w:id="1"/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D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vw2fs8jmeqfy" w:id="2"/>
      <w:bookmarkEnd w:id="2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Final Evaluation</w:t>
      </w:r>
    </w:p>
    <w:sdt>
      <w:sdtPr>
        <w:lock w:val="contentLocked"/>
        <w:id w:val="254888429"/>
        <w:tag w:val="goog_rdk_1"/>
      </w:sdtPr>
      <w:sdtContent>
        <w:tbl>
          <w:tblPr>
            <w:tblStyle w:val="Table14"/>
            <w:tblW w:w="8850.0" w:type="dxa"/>
            <w:jc w:val="left"/>
            <w:tblLayout w:type="fixed"/>
            <w:tblLook w:val="0400"/>
          </w:tblPr>
          <w:tblGrid>
            <w:gridCol w:w="1470"/>
            <w:gridCol w:w="4260"/>
            <w:gridCol w:w="3120"/>
            <w:tblGridChange w:id="0">
              <w:tblGrid>
                <w:gridCol w:w="1470"/>
                <w:gridCol w:w="4260"/>
                <w:gridCol w:w="31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EE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Date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EF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Progress Toward Goals</w:t>
                </w:r>
              </w:p>
              <w:p w:rsidR="00000000" w:rsidDel="00000000" w:rsidP="00000000" w:rsidRDefault="00000000" w:rsidRPr="00000000" w14:paraId="000000F0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F1">
                <w:pPr>
                  <w:spacing w:line="240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Notes / Adjustments</w:t>
                </w:r>
              </w:p>
            </w:tc>
          </w:tr>
        </w:tbl>
      </w:sdtContent>
    </w:sdt>
    <w:p w:rsidR="00000000" w:rsidDel="00000000" w:rsidP="00000000" w:rsidRDefault="00000000" w:rsidRPr="00000000" w14:paraId="000000F2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x6wn9xnth0q6" w:id="3"/>
      <w:bookmarkEnd w:id="3"/>
      <w:r w:rsidDel="00000000" w:rsidR="00000000" w:rsidRPr="00000000">
        <w:rPr>
          <w:rtl w:val="0"/>
        </w:rPr>
      </w:r>
    </w:p>
    <w:tbl>
      <w:tblPr>
        <w:tblStyle w:val="Table15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F">
      <w:pPr>
        <w:pStyle w:val="Heading2"/>
        <w:spacing w:line="24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7d7hjviudwgj" w:id="4"/>
      <w:bookmarkEnd w:id="4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Ivjf7KUwrPMBK4321KPXEkn6nw==">CgMxLjAaHwoBMBIaChgICVIUChJ0YWJsZS54bzNtenhveG53bGcaHwoBMRIaChgICVIUChJ0YWJsZS53OXdkcjhmMTZlaDEyDmguc25iM3hlZmtjdnhtMg5oLjk1d3FtZjd2OWU5NjIOaC52dzJmczhqbWVxZnkyDmgueDZ3bjl4bnRoMHE2Mg5oLjdkN2hqdml1ZHdnajgAaiUKFHN1Z2dlc3QuMW5nYnNoNWdpeW5vEg1BbmdpZSBCcmljZWx5aiUKFHN1Z2dlc3QuZzRqc2thd2lhc3d6Eg1BbmdpZSBCcmljZWx5aiUKFHN1Z2dlc3QuM2M4MjFocXBpanpoEg1BbmdpZSBCcmljZWx5ciExME1jTWNRZHhSMVdEZ0dnekZTTWI2MDN4TFdnX1pyR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2025-11-11T22:29:00Z</dcterms:created>
  <dc:creator>python-docx</dc:creator>
</cp:coreProperties>
</file>